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陈方平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4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社交礼仪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中西临九25;中药九25;中药九（屠呦呦班）25;中医九25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